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【3月19日】《道德与法治》每日一练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1.本练习为《道德与法治》七下第三单元检测练习。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2.请认真审题，完成提交后，请点开“查看答案解析”，可以看到答题情况，请找出错误题目，认真分析。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小婷参加了学校合唱队，学校排练时，她觉得自己嗓音太粗，不敢张嘴。但耐不住同学们的“威逼利诱”，她终于鼓足勇气放开歌喉，却惊喜的发现没有嘲笑，有的只是鼓励的微笑和掌声，她最终成功的参加演出。她的成功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①要通过自己的努力为集体解决一切困难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②集体的力量是强大的，在某种程度上可以影响甚至改变一个人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③集体的生活可以培养我们人际交往的基本态度和能力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④集体能帮助我们解决学习和生活中的一切问题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集体生活中，“我”和“你”可能有着不同的诉求，志趣相投的同学不自觉形成的“小群体”往往以“集体”的面目出现，当“小群体”的节奏融入集体生活的旋律时，“小集体”利益和集体利益也可能不尽相同，难免发生摩擦，产生矛盾或冲突。面对这些“不和谐音”我们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A.对集体要求中存在的不合理因素，不必遵守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B.世界离了谁都一样转，所以应依个人利益为重，不必顾及集体利益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C.坚持集体主义，不要也不应关注个人利益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D.坚持把集体利益放在个人利益之上，坚持集体利益，反对小团体主义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3.共建美好集体需要我们遵守集体规则。下列与集体规则相关的说法中，正确的是（）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①一切良好的集体一定有良好的集体规则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②集体规则必须反映成员的全部个人意愿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③良好的集体规则，必须符合诚信的要求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④集体规则有好有坏，我们应选择性遵守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4.七年级学生李雨所在的班级拟于26日晚举办课本剧排练，以备战学校课本剧比赛。李雨因善于表演而被选中参与排练，而恰好当晚有她喜欢的明星演唱会。对此，李雨应当（）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①拒绝参与排练，因为当集体规则与个人意愿相悖时，就无须遵守规则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②按时参与排练，因为个人利益应服从集体利益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③拒绝参与排练，因为坚持集体利益就必须维护个人正当权益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④按时参与排练，因为集体的事务无论大小都要认真对待，努力做好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5.古语说:“千人同心，则得千人之力;万人异心，则无一人之用。”可见，集体的力量来源于（）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A.成员数量的多少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B.集体利益的获得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C.集体中个性的发展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D.成员共同的目标和团结协作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6.“一花不是春，孤雁难成行。”这句话告诉我们（）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A.个人离开集体也能有无穷的力量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B.团结的集体能形成强大的合力，是个人的能力得到充分发挥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C.维护集体利益必将损害个人利益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D.个人与集体没有任何矛盾和冲突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7.“要想融入集体，健康成长，应该把‘我’融入到‘我们’”。这句话给我们的启示是（）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①在集体中要正确处理合作和竞争的关系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②个人的学习、生活和工作都离不开集体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③集体的力量就是个人力量的简单相加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④集体有助于我们扩大视野，获得成长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8.某班级的板报上写着“班兴我荣，班衰我耻”的标语，这其中蕴含的道理是（）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A.集体利益与个人利益没有任何冲突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B.集体要保护个人的一切利益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C.任何集体都离不开个体而单独存在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D.个人利益与集体利益在本质上是一样的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9.为参加“我和我的祖国”文艺演出，七年级（1）班同学都为班级尽力，参演同学认真排练，其他同学主动帮助做好后勤工作。这告诉我们，共建美好集体要（）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①目标一致，分工合作 ②和而不同，相互竞争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③各尽所能，发挥所长 ④民主决策，协商管理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美好集体的打造与呵护需要每个成员出力。下列行为有助于打造美好班集体的是（）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①把自己喜欢的书带来与大家分享 ②帮助经济困难的同学，从不留名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③在外犯错时谎称自己是其他班的 ④结成多个小帮派，提倡哥们义气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新学期在推荐班长人选时，同学们纷纷发表意见。你赞同的是（）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A.我选小蓝，他是我的好朋友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B.我选小天，他请我看了场电影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C.我选小碧，她是班里学习成绩最好的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D.我选小海，他为人正直，有责任心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12.在创建优秀班集体的过程中，应该（）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①鼓励竞争，通过竞争来释放活力和潜力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②避免竞争，以免竞争伤害团结与友情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③倡导合作，积极合作才能培养团队精神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④减少合作，因为合作包含妥协和让步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马克思和思格斯“伟大的友谊”世界闻名，共同的梦想、共同的价值观、无间合作，催生了人类历史上最完美的理想——共产主义。两位伟大导师的成功说明了（）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A．梦想的实现需要伟大人物的合作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B．在合作中竞争，要尊重竞争对手，向竞争对手学习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C．没有共同的梦想就不能成功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D．共同的梦想引领人们团结一致，开拓进取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你所在的学习小组在合作学习“在集体中成长”时，搜集到下列名言警句。你认为哪一个不适用于此时的学习（）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A．见贤思齐焉，见不贤而内自省也。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B．一滴水只有放在大海里才永远不会干涸，一个人只有当他把自己和集体事业整合在一起的时候才最有力量。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C．个人是否完满，是由个人跟周围世界的交往与联系是否完满决定的。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D．人者，固非可孤立生存于世界也，必有群然后人格始能立。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诗人但丁说:“要是白松的种子掉在石头缝里，它只会长成很矮的小树。但要是它长在南方肥沃的土地里，它就能长成一棵大树。”这句话告诉我们（）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①白松不能适应环境 ②个人离不开集体，良好的集体是个人成长的摇篮和沃土 ③只有在良好的集体中，个体才能茁壮成长，焕发生机 ④集体对个人的成长没有什么影响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16.判断说理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小芳说：“集体利益和个人利益往往是相冲突的，因此，维护集体利益就必须放弃个人利益。”(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理由：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[填空题] </w:t>
      </w:r>
      <w:r>
        <w:rPr>
          <w:rStyle w:val="DefaultParagraphFont"/>
          <w:color w:val="FF0000"/>
          <w:bdr w:val="nil"/>
          <w:rtl w:val="0"/>
        </w:rPr>
        <w:t>*</w:t>
      </w:r>
    </w:p>
    <w:p>
      <w:r>
        <w:t>_________________________________</w:t>
      </w:r>
    </w:p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(×)在集体中，个人利益与集体利益本质上是一致的。坚持集体主义，是在承认个人利益的合理性、保护个人正当利益的前提下，反对只顾自己、不顾他人的极端个人主义。(4分)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